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0878224" name="d248d200-bf97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5795669" name="d248d200-bf97-11f0-bd43-674a3bc54c3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1328706" name="d7335d80-bf97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670361" name="d7335d80-bf97-11f0-bd43-674a3bc54c3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06223020" name="717ec40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8831548" name="717ec400-bf99-11f0-bd43-674a3bc54c3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5171983" name="7b0cbfe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7427364" name="7b0cbfe0-bf99-11f0-bd43-674a3bc54c3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639337" name="8c92392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8583077" name="8c923920-bf99-11f0-bd43-674a3bc54c3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6485931" name="955df670-bf99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708670" name="955df670-bf99-11f0-bd43-674a3bc54c3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1108604" name="0186b6c0-bf9a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624020" name="0186b6c0-bf9a-11f0-bd43-674a3bc54c3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1812047" name="0534f1b0-bf9a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832500" name="0534f1b0-bf9a-11f0-bd43-674a3bc54c3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Badezimmer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Boden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1744024" name="aeddc150-bf9b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4483951" name="aeddc150-bf9b-11f0-bd43-674a3bc54c3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0029079" name="b3272ad0-bf9b-11f0-bd43-674a3bc54c3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0328949" name="b3272ad0-bf9b-11f0-bd43-674a3bc54c3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